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Austrasse 19 Austrasse 19, 9490 Vaduz, Liechtenstein</w:t>
          </w:r>
        </w:p>
        <w:p>
          <w:pPr>
            <w:spacing w:before="0" w:after="0"/>
          </w:pPr>
          <w:r>
            <w:t>582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