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Niederweg 54, 8907 Wettswil am Albis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571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68806629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8861177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