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Niederweg 54, 8907 Wettswil am Albis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571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973732097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548924290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