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Obstgartenstrasse 8, 9555 Tobel</w:t>
          </w:r>
        </w:p>
        <w:p>
          <w:pPr>
            <w:spacing w:before="0" w:after="0"/>
          </w:pPr>
          <w:r>
            <w:t>584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