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Obstgartenstrasse 8, 9555 Tobel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83751446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6112400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