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Birmensdorferstrasse 197, 8003 Zürich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587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390638885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46061467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w15="http://schemas.microsoft.com/office/word/2012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