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Niederweg 54, 8907 Wettswil am Albis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4810231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6754965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