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Niederweg 54, 8907 Wettswil am Albis</w:t>
          </w:r>
        </w:p>
        <w:p>
          <w:pPr>
            <w:spacing w:before="0" w:after="0"/>
          </w:pPr>
          <w:r>
            <w:t>571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