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Sonnenstrasse 3, 9243 Jonschwil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559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631028782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2541010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