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Sonnenstrasse 3, 9243 Jonschwil</w:t>
          </w:r>
        </w:p>
        <w:p>
          <w:pPr>
            <w:spacing w:before="0" w:after="0"/>
          </w:pPr>
          <w:r>
            <w:t>559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