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Anschlagkitt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Anschlagkitt </w:t>
            </w:r>
          </w:p>
          <w:p>
            <w:pPr>
              <w:spacing w:before="0" w:after="0"/>
            </w:pPr>
            <w:r>
              <w:t>Türrahmen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87224917" name="a03dd4e0-b560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0737419" name="a03dd4e0-b560-11f0-ac7b-39367eb00651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71750953" name="a4112400-b560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80294756" name="a4112400-b560-11f0-ac7b-39367eb00651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Abdichtungsbahn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65707839" name="d866f7c0-b560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51537699" name="d866f7c0-b560-11f0-ac7b-39367eb00651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86883021" name="debb4c70-b560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39410357" name="debb4c70-b560-11f0-ac7b-39367eb00651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106943580" name="f8fc2f50-b560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80424895" name="f8fc2f50-b560-11f0-ac7b-39367eb00651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75117676" name="fd3cbf30-b560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23851237" name="fd3cbf30-b560-11f0-ac7b-39367eb00651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Dachgauben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49930850" name="1c1c3070-b561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16562404" name="1c1c3070-b561-11f0-ac7b-39367eb00651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60039733" name="28ddb900-b561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59537150" name="28ddb900-b561-11f0-ac7b-39367eb00651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Dachstuhl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Holzschutzmittel </w:t>
            </w:r>
          </w:p>
          <w:p>
            <w:pPr>
              <w:spacing w:before="0" w:after="0"/>
            </w:pPr>
            <w:r>
              <w:t>Dachstuhl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71932772" name="649c1090-b561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1297825" name="649c1090-b561-11f0-ac7b-39367eb00651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42625017" name="6b5345c0-b561-11f0-ac7b-39367eb006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06568953" name="6b5345c0-b561-11f0-ac7b-39367eb00651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Holzschutzmittel:</w:t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Sonnenstrasse 3, 9243 Jonschwil</w:t>
          </w:r>
        </w:p>
        <w:p>
          <w:pPr>
            <w:spacing w:before="0" w:after="0"/>
          </w:pPr>
          <w:r>
            <w:t>559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