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Seestrasse 346, 8038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70518388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5256992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