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Untere Bahnhofstrasse 14, 8910 Affoltern am Albis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072174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4477753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