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ehracker 621, 5046 Schmiedrued</w:t>
          </w:r>
        </w:p>
        <w:p>
          <w:pPr>
            <w:spacing w:before="0" w:after="0"/>
          </w:pPr>
          <w:r>
            <w:t>58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