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Kehracker 621, 5046 Schmiedrued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586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479058925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0963004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