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racker 621, 5046 Schmiedrued</w:t>
          </w:r>
        </w:p>
        <w:p>
          <w:pPr>
            <w:spacing w:before="0" w:after="0"/>
          </w:pPr>
          <w:r>
            <w:t>5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