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9004255" name="f3ee4ee0-c149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9880884" name="f3ee4ee0-c149-11f0-937d-2d416616e5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6431059" name="f96dc760-c149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5023932" name="f96dc760-c149-11f0-937d-2d416616e50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06455364" name="05338ad0-c14a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3962224" name="05338ad0-c14a-11f0-937d-2d416616e50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9540865" name="0acf8c00-c14a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6606248" name="0acf8c00-c14a-11f0-937d-2d416616e50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5264301" name="131836a0-c14a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3491266" name="131836a0-c14a-11f0-937d-2d416616e50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6619297" name="1944b800-c14a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2876970" name="1944b800-c14a-11f0-937d-2d416616e50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Kehracker 621, 5046 Schmiedrued</w:t>
          </w:r>
        </w:p>
        <w:p>
          <w:pPr>
            <w:spacing w:before="0" w:after="0"/>
          </w:pPr>
          <w:r>
            <w:t>586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