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Chesletenrain 18, 5023 Biberstein</w:t>
          </w:r>
        </w:p>
        <w:p>
          <w:pPr>
            <w:spacing w:before="0" w:after="0"/>
          </w:pPr>
          <w:r>
            <w:t>574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