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Chesletenrain 18, 5023 Biberstein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574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298489152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866484625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