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36738946" name="f1712670-c134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3177878" name="f1712670-c134-11f0-937d-2d416616e50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05093306" name="f4566c10-c134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0850212" name="f4566c10-c134-11f0-937d-2d416616e50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93324726" name="fee55d30-c134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1603105" name="fee55d30-c134-11f0-937d-2d416616e50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9626773" name="05664020-c135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5214466" name="05664020-c135-11f0-937d-2d416616e50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2265856" name="0f0971b0-c135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0730154" name="0f0971b0-c135-11f0-937d-2d416616e50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728244" name="15d73c20-c135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5425026" name="15d73c20-c135-11f0-937d-2d416616e50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Chesletenrain 18, 5023 Biberstein</w:t>
          </w:r>
        </w:p>
        <w:p>
          <w:pPr>
            <w:spacing w:before="0" w:after="0"/>
          </w:pPr>
          <w:r>
            <w:t>574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