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MFH. Brunnenbergstrasse 4, 9000 St. Gallen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310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987787649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601733516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p14="http://schemas.microsoft.com/office/word/2010/wordprocessingDrawing" xmlns:m="http://schemas.openxmlformats.org/officeDocument/2006/math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