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eidenstrasse 7, 5200 Brugg</w:t>
          </w:r>
        </w:p>
        <w:p>
          <w:pPr>
            <w:spacing w:before="0" w:after="0"/>
          </w:pPr>
          <w:r>
            <w:t>54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