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Seidenstrasse 7, 5200 Brugg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360610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1907006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