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idenstrasse 7, 5200 Brugg</w:t>
          </w:r>
        </w:p>
        <w:p>
          <w:pPr>
            <w:spacing w:before="0" w:after="0"/>
          </w:pPr>
          <w:r>
            <w:t>5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