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585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585 Meierweg 39 Chur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94449018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4292105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Armin Rieder</w:t>
            </w:r>
          </w:p>
          <w:p>
            <w:pPr>
              <w:spacing w:before="0" w:after="0" w:line="240" w:lineRule="auto"/>
            </w:pPr>
            <w:r>
              <w:rPr/>
              <w:t>Meierweg 39</w:t>
            </w:r>
          </w:p>
          <w:p>
            <w:pPr>
              <w:spacing w:before="0" w:after="0" w:line="240" w:lineRule="auto"/>
            </w:pPr>
            <w:r>
              <w:rPr/>
              <w:t>7000 Chur</w:t>
            </w:r>
          </w:p>
          <w:p>
            <w:pPr>
              <w:spacing w:before="0" w:after="0" w:line="240" w:lineRule="auto"/>
            </w:pPr>
            <w:r>
              <w:rPr/>
              <w:t>CH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