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Fliesenklener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6434852" name="ae86aa10-c12f-11f0-b9be-777311f57a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4218036" name="ae86aa10-c12f-11f0-b9be-777311f57a6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7158986" name="bb8059a0-c12f-11f0-b9be-777311f57a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5628867" name="bb8059a0-c12f-11f0-b9be-777311f57a6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Fliesenklener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10941269" name="8f622410-c130-11f0-b9be-777311f57a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369934" name="8f622410-c130-11f0-b9be-777311f57a6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8139367" name="94ecc020-c130-11f0-b9be-777311f57a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9809150" name="94ecc020-c130-11f0-b9be-777311f57a6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585</w:t>
          </w:r>
        </w:p>
        <w:p>
          <w:pPr>
            <w:spacing w:before="0" w:after="0"/>
          </w:pPr>
          <w:r>
            <w:t>DN 585 Meierweg 39 Chur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