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Ringstrasse 38, 8500 Frauenfeld</w:t>
          </w:r>
        </w:p>
        <w:p>
          <w:pPr>
            <w:spacing w:before="0" w:after="0"/>
          </w:pPr>
          <w:r>
            <w:t>583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