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Ringstrasse 38, 8500 Frauenfeld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1267715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95830401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