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2326"/>
        <w:gridCol w:w="2326"/>
        <w:gridCol w:w="2326"/>
        <w:gridCol w:w="2326"/>
        <w:gridCol w:w="2326"/>
        <w:gridCol w:w="2326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Enthaltene Einzelproben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Zugehörige Verdachtsmomente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Herkunft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Ergebnis Analytik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Aubrigstrasse 11, 8810 Horgen</w:t>
          </w:r>
        </w:p>
        <w:p>
          <w:pPr>
            <w:spacing w:before="0" w:after="0"/>
          </w:pPr>
          <w:r>
            <w:t>579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Mischproben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