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Hauptstrasse 31, 8363 Bichelsee-Balterswil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580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386757935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670513166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