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31, 8363 Bichelsee-Balterswil</w:t>
          </w:r>
        </w:p>
        <w:p>
          <w:pPr>
            <w:spacing w:before="0" w:after="0"/>
          </w:pPr>
          <w:r>
            <w:t>580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