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Dorfstrasse 14, 9300 Wittenbach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673194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1395938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