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Brunnenbergstrasse 4, 9000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310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241462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525885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