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Biberlinstrasse 2, 8032 Zürich 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561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40040631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9588603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