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Pumpwerkstrasse 7, 9463 Oberriet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436162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843508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