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Fensterkitt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Asbestschnüre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Niederweg 54, 8907 Wettswil am Albis</w:t>
          </w:r>
        </w:p>
        <w:p>
          <w:pPr>
            <w:spacing w:before="0" w:after="0"/>
          </w:pPr>
          <w:r>
            <w:t>571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