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Niederweg 54, 8907 Wettswil am Albis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571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358529644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349340659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