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1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Türblatt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1.60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Untere Bahnhofstrasse 14, 8910 Affoltern am Albis </w:t>
          </w:r>
        </w:p>
        <w:p>
          <w:pPr>
            <w:spacing w:before="0" w:after="0"/>
          </w:pPr>
          <w:r>
            <w:t>573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