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Untere Bahnhofstrasse 14, 8910 Affoltern am Albis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3734285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7301053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