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Leimatstrasse 1, 8580 Amriswil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2639350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734115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