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Zelglistrasse 28, 15705 Hallwil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8439705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1792077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