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Luegetshalde 10, 5703 Seon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98076574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5309930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