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7079576" name="1dfc95a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0491530" name="1dfc95a0-bbb6-11f0-9f59-51d72857301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620802" name="23eb4ab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8519234" name="23eb4ab0-bbb6-11f0-9f59-51d72857301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5495529" name="2e78400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8905524" name="2e784000-bbb6-11f0-9f59-51d72857301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8674851" name="33bdbcc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498537" name="33bdbcc0-bbb6-11f0-9f59-51d72857301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81653239" name="bb075fb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3837811" name="bb075fb0-bbb6-11f0-9f59-51d72857301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21948661" name="c31683c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7386614" name="c31683c0-bbb6-11f0-9f59-51d72857301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46331111" name="d5b423c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5084840" name="d5b423c0-bbb6-11f0-9f59-51d72857301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0917707" name="df4f8d20-bbb6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1979163" name="df4f8d20-bbb6-11f0-9f59-51d72857301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6294896" name="581b789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8121701" name="581b7890-bbb7-11f0-9f59-51d72857301c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635369" name="5ce6953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7833917" name="5ce69530-bbb7-11f0-9f59-51d72857301c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35240103" name="68b929e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9405785" name="68b929e0-bbb7-11f0-9f59-51d72857301c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2304812" name="6c876ff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0531564" name="6c876ff0-bbb7-11f0-9f59-51d72857301c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/ Gang / Büro </w:t>
            </w:r>
          </w:p>
          <w:p>
            <w:pPr>
              <w:spacing w:before="0" w:after="0"/>
            </w:pPr>
            <w:r>
              <w:t>OG- DG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6225525" name="f71604b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8404947" name="f71604b0-bbb7-11f0-9f59-51d72857301c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7433415" name="fc9bbec0-bbb7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5035262" name="fc9bbec0-bbb7-11f0-9f59-51d72857301c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Luegetshalde 10, 5703 Seon</w:t>
          </w:r>
        </w:p>
        <w:p>
          <w:pPr>
            <w:spacing w:before="0" w:after="0"/>
          </w:pPr>
          <w:r>
            <w:t>562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