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Seidenstrasse 7, 5200 Brugg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4140277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9847158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