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Chalenstrasse 56, 8123 Maur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86282376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30960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