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Chalenstrasse 56, 8123 Maur</w:t>
          </w:r>
        </w:p>
        <w:p>
          <w:pPr>
            <w:spacing w:before="0" w:after="0"/>
          </w:pPr>
          <w:r>
            <w:t>546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