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06546373" name="3dc4a67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6854500" name="3dc4a670-b977-11f0-92c9-9d8a1342e4f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06185474" name="423b889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9734178" name="423b8890-b977-11f0-92c9-9d8a1342e4f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90528591" name="4f3fbf7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5625640" name="4f3fbf70-b977-11f0-92c9-9d8a1342e4f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24003346" name="5654a50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8595218" name="5654a500-b977-11f0-92c9-9d8a1342e4f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83782713" name="60616dd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35158883" name="60616dd0-b977-11f0-92c9-9d8a1342e4f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99058677" name="65e26cf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3599145" name="65e26cf0-b977-11f0-92c9-9d8a1342e4f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/ Esszimmer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51511242" name="7156dc1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98394430" name="7156dc10-b977-11f0-92c9-9d8a1342e4f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41209915" name="774d324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8114106" name="774d3240-b977-11f0-92c9-9d8a1342e4f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Esszimmer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50300251" name="89e10e4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0871021" name="89e10e40-b977-11f0-92c9-9d8a1342e4f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2713276" name="8e10ae30-b977-11f0-92c9-9d8a1342e4f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9243827" name="8e10ae30-b977-11f0-92c9-9d8a1342e4f5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Chalenstrasse 56, 8123 Maur</w:t>
          </w:r>
        </w:p>
        <w:p>
          <w:pPr>
            <w:spacing w:before="0" w:after="0"/>
          </w:pPr>
          <w:r>
            <w:t>546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