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Winikerstrasse 6,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3137051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1152657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