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Waldgutstrasse 39, 9010 St. Gallen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16519490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7681460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