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Chalenstrasse 56, 8123 Maur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79470825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5898749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15="http://schemas.microsoft.com/office/word/2012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